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6880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Эвенкийского муниципального рйона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МКОУ "Тутончаанская средняя школа-детский сад"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ТСШ ЭМР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Чарина А.В.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Жаркова В.А.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Сазонова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2631916)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Тутончаны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688089" w:id="5"/>
    <w:p>
      <w:pPr>
        <w:sectPr>
          <w:pgSz w:w="11906" w:h="16383" w:orient="portrait"/>
        </w:sectPr>
      </w:pPr>
    </w:p>
    <w:bookmarkEnd w:id="5"/>
    <w:bookmarkEnd w:id="0"/>
    <w:bookmarkStart w:name="block-1968808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9688086" w:id="8"/>
    <w:p>
      <w:pPr>
        <w:sectPr>
          <w:pgSz w:w="11906" w:h="16383" w:orient="portrait"/>
        </w:sectPr>
      </w:pPr>
    </w:p>
    <w:bookmarkEnd w:id="8"/>
    <w:bookmarkEnd w:id="6"/>
    <w:bookmarkStart w:name="block-19688090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19688090" w:id="13"/>
    <w:p>
      <w:pPr>
        <w:sectPr>
          <w:pgSz w:w="11906" w:h="16383" w:orient="portrait"/>
        </w:sectPr>
      </w:pPr>
    </w:p>
    <w:bookmarkEnd w:id="13"/>
    <w:bookmarkEnd w:id="9"/>
    <w:bookmarkStart w:name="block-19688087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19688087" w:id="19"/>
    <w:p>
      <w:pPr>
        <w:sectPr>
          <w:pgSz w:w="11906" w:h="16383" w:orient="portrait"/>
        </w:sectPr>
      </w:pPr>
    </w:p>
    <w:bookmarkEnd w:id="19"/>
    <w:bookmarkEnd w:id="14"/>
    <w:bookmarkStart w:name="block-19688088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88088" w:id="21"/>
    <w:p>
      <w:pPr>
        <w:sectPr>
          <w:pgSz w:w="16383" w:h="11906" w:orient="landscape"/>
        </w:sectPr>
      </w:pPr>
    </w:p>
    <w:bookmarkEnd w:id="21"/>
    <w:bookmarkEnd w:id="20"/>
    <w:bookmarkStart w:name="block-19688091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88091" w:id="23"/>
    <w:p>
      <w:pPr>
        <w:sectPr>
          <w:pgSz w:w="16383" w:h="11906" w:orient="landscape"/>
        </w:sectPr>
      </w:pPr>
    </w:p>
    <w:bookmarkEnd w:id="23"/>
    <w:bookmarkEnd w:id="22"/>
    <w:bookmarkStart w:name="block-19688092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b50a40d-f8ae-4e5d-8e70-919f427dc0ce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29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рекомендации к учебникам</w:t>
      </w:r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688092" w:id="30"/>
    <w:p>
      <w:pPr>
        <w:sectPr>
          <w:pgSz w:w="11906" w:h="16383" w:orient="portrait"/>
        </w:sectPr>
      </w:pPr>
    </w:p>
    <w:bookmarkEnd w:id="30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